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60589391" name="51552680-df09-11f0-b064-d36ecab1949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1748858" name="51552680-df09-11f0-b064-d36ecab1949b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</w:tc>
        <w:tc>
          <w:p>
            <w:pPr>
              <w:spacing w:before="0" w:after="0" w:line="240" w:lineRule="auto"/>
            </w:pPr>
            <w:r>
              <w:t>Fensterrahmen 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75464443" name="639208e0-df09-11f0-b064-d36ecab1949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24635984" name="639208e0-df09-11f0-b064-d36ecab1949b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96264813" name="a38e5840-df09-11f0-b064-d36ecab1949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6425903" name="a38e5840-df09-11f0-b064-d36ecab1949b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7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Schübelstrasse 6, 8700 Küsnacht</w:t>
          </w:r>
        </w:p>
        <w:p>
          <w:pPr>
            <w:spacing w:before="0" w:after="0"/>
          </w:pPr>
          <w:r>
            <w:t>626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footer.xml" Type="http://schemas.openxmlformats.org/officeDocument/2006/relationships/footer" Id="rId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